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EMSI-EVENT.RISK_ASSESSMNT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INCREA</w:t>
            </w:r>
          </w:p>
        </w:tc>
        <w:tc>
          <w:tcPr>
            <w:tcW w:type="dxa" w:w="2160"/>
          </w:tcPr>
          <w:p>
            <w:r>
              <w:t>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DECREA</w:t>
            </w:r>
          </w:p>
        </w:tc>
        <w:tc>
          <w:tcPr>
            <w:tcW w:type="dxa" w:w="2160"/>
          </w:tcPr>
          <w:p>
            <w:r>
              <w:t>Décroissant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57A4D6-555D-445B-9106-0E4275694F8A}"/>
</file>

<file path=customXml/itemProps3.xml><?xml version="1.0" encoding="utf-8"?>
<ds:datastoreItem xmlns:ds="http://schemas.openxmlformats.org/officeDocument/2006/customXml" ds:itemID="{5C09E92E-5E21-4D7A-8C74-C43D16CFBDEE}"/>
</file>

<file path=customXml/itemProps4.xml><?xml version="1.0" encoding="utf-8"?>
<ds:datastoreItem xmlns:ds="http://schemas.openxmlformats.org/officeDocument/2006/customXml" ds:itemID="{2FB018BE-027E-41BB-A41C-D2D7D71B9A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